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lihalde 5, 5106 Veltheim</w:t>
          </w:r>
        </w:p>
        <w:p>
          <w:pPr>
            <w:spacing w:before="0" w:after="0"/>
          </w:pPr>
          <w:r>
            <w:t>4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