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Tramwartehalle Paradeplatz in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7364087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7669735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