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VBZ Depot IrchelIrchelstrasse 38A, 8057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m="http://schemas.openxmlformats.org/officeDocument/2006/math" xmlns:w="http://schemas.openxmlformats.org/wordprocessingml/2006/main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