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spezielle Anstrich-, Beschichtungsstoffe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8390133" name="7c8ea30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978345" name="7c8ea300-8e17-11f0-9be5-89da2dc12449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72488971" name="88d4e11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9697453" name="88d4e110-8e17-11f0-9be5-89da2dc12449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spezielle Anstrich-, Beschichtungsstoffe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275366" name="9fce130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6002517" name="9fce1300-8e17-11f0-9be5-89da2dc12449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3885461" name="a9005a50-8e17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1753835" name="a9005a50-8e17-11f0-9be5-89da2dc12449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PAK: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33610495" name="09a36d7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2710148" name="09a36d70-8e18-11f0-9be5-89da2dc12449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84534147" name="0dfc8e6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6034220" name="0dfc8e60-8e18-11f0-9be5-89da2dc12449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Lager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8828065" name="52ba5d7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54100768" name="52ba5d70-8e18-11f0-9be5-89da2dc1244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01296458" name="573a8e60-8e18-11f0-9be5-89da2dc124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5606887" name="573a8e60-8e18-11f0-9be5-89da2dc1244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VBZ Depot IrchelIrchelstrasse 38A, 8057 Zürich</w:t>
          </w:r>
        </w:p>
        <w:p>
          <w:pPr>
            <w:spacing w:before="0" w:after="0"/>
          </w:pPr>
          <w:r>
            <w:t>474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