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Kinder und Jugendhaus  Paradis 18, 932 Mettmenstetten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02675222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96020726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