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Tellstrasse 23, 9400 Rorschach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84766094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0509273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