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Adlibogenstrasse 29, 8155 Niederhasli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93061756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0877973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