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85,757 %</w:t>
            </w:r>
          </w:p>
          <w:p>
            <w:pPr>
              <w:spacing w:before="0" w:after="0" w:line="240" w:lineRule="auto"/>
            </w:pPr>
            <w:r>
              <w:t>Risikomenge: 0.46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