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Breitenacher 37, 8906 Bonstetten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424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5530530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0808695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15="http://schemas.microsoft.com/office/word/2012/wordml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