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Breitenacher 37, 8906 Bonstetten</w:t>
          </w:r>
        </w:p>
        <w:p>
          <w:pPr>
            <w:spacing w:before="0" w:after="0"/>
          </w:pPr>
          <w:r>
            <w:t>424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