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85,757 %</w:t>
            </w:r>
          </w:p>
          <w:p>
            <w:pPr>
              <w:spacing w:before="0" w:after="0" w:line="240" w:lineRule="auto"/>
            </w:pPr>
            <w:r>
              <w:t>Risikomenge: 0.46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Breitenacher 37, 8906 Bonstetten</w:t>
          </w:r>
        </w:p>
        <w:p>
          <w:pPr>
            <w:spacing w:before="0" w:after="0"/>
          </w:pPr>
          <w:r>
            <w:t>424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