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Breitenacher 37, 8906 Bonstetten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424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24083629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3284749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