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Buch 35, 9322 Egnach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4050258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10730599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