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Gässli 65,703 Seon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440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81405606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112938695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