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Thurbruggstrasse 49, 215 Schönenberg an der Thur</w:t>
          </w:r>
        </w:p>
        <w:p>
          <w:pPr>
            <w:spacing w:before="0" w:after="0"/>
          </w:pPr>
          <w:r>
            <w:t>467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