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Thurbruggstrasse 49, 215 Schönenberg an der Thur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08364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4425027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