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WC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65606107" name="252a2a40-8727-11f0-ab7e-93b9edf5485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2221126" name="252a2a40-8727-11f0-ab7e-93b9edf5485c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54285262" name="2da863d0-8727-11f0-863a-5b2a26e9257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45184693" name="2da863d0-8727-11f0-863a-5b2a26e9257b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WC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93938235" name="3e016b00-8727-11f0-9ee8-87cf96b22c5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83573954" name="3e016b00-8727-11f0-9ee8-87cf96b22c57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17576990" name="4243a890-8727-11f0-b2ec-5d6eafde8ce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84702114" name="4243a890-8727-11f0-b2ec-5d6eafde8cee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WC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21614404" name="4edd5dd0-8727-11f0-87d0-dbe10b2e56e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65727469" name="4edd5dd0-8727-11f0-87d0-dbe10b2e56ec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10539680" name="53d2e5d0-8727-11f0-b01e-ede994bd61b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31738687" name="53d2e5d0-8727-11f0-b01e-ede994bd61bb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WC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70329556" name="5ddffcc0-8727-11f0-b08f-3d1fc12d785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8091006" name="5ddffcc0-8727-11f0-b08f-3d1fc12d7859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74508699" name="63cb5670-8727-11f0-82c2-af10e98508d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76060520" name="63cb5670-8727-11f0-82c2-af10e98508dc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Thurbruggstrasse 49, 215 Schönenberg an der Thur</w:t>
          </w:r>
        </w:p>
        <w:p>
          <w:pPr>
            <w:spacing w:before="0" w:after="0"/>
          </w:pPr>
          <w:r>
            <w:t>467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