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Ernetschwilerstrasse 22, 8730 Uznach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462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02229049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8846490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