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Ernetschwilerstrasse 22,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87886661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6355661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