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Hotel Ochsen, Zentralstrasse 23, 8610 Uster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74017820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0590089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