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61431247" name="4a7207c0-83e2-11f0-9354-4f68b57ddc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52601390" name="4a7207c0-83e2-11f0-9354-4f68b57ddcaa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6931619" name="50a14840-83e2-11f0-affd-fd9f4fdf578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41255996" name="50a14840-83e2-11f0-affd-fd9f4fdf5784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(elastische) Bodenbeläge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60910436" name="5f4413f0-83e2-11f0-99e6-c37a6cd553b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77832484" name="5f4413f0-83e2-11f0-99e6-c37a6cd553b7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87792506" name="63ce5700-83e2-11f0-b9d6-4f8caee262f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44404572" name="63ce5700-83e2-11f0-b9d6-4f8caee262f3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27032088" name="6c7b68c0-83e2-11f0-9ad8-4955bf950ea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75786858" name="6c7b68c0-83e2-11f0-9ad8-4955bf950ea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48508246" name="74336c20-83e2-11f0-976d-41ccb2ec569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3941991" name="74336c20-83e2-11f0-976d-41ccb2ec569e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WC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41999499" name="fbb874f0-83e3-11f0-a11c-81fa9fe787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27603082" name="fbb874f0-83e3-11f0-a11c-81fa9fe7879a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36260422" name="03a36f30-83e4-11f0-a657-9def1984de9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42481709" name="03a36f30-83e4-11f0-a657-9def1984de99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Hotel Ochsen, Zentralstrasse 23, 8610 Uster</w:t>
          </w:r>
        </w:p>
        <w:p>
          <w:pPr>
            <w:spacing w:before="0" w:after="0"/>
          </w:pPr>
          <w:r>
            <w:t>463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