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110, 8415 Gräslikon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3896169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0569394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