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11030386" name="5d8eb500-8983-11f0-8845-156cf76be93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6232271" name="5d8eb500-8983-11f0-8845-156cf76be93b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05000982" name="6e5460b0-8983-11f0-9d8f-3fbc0d777a3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65223341" name="6e5460b0-8983-11f0-9d8f-3fbc0d777a3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58530418" name="7b82b4d0-8983-11f0-ba54-23c23ceced5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45270071" name="7b82b4d0-8983-11f0-ba54-23c23ceced5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34875728" name="8c324070-8983-11f0-93ce-dd258279cab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6030107" name="8c324070-8983-11f0-93ce-dd258279cab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50475956" name="982f8ea0-8983-11f0-94a3-51dbe52fd40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4358980" name="982f8ea0-8983-11f0-94a3-51dbe52fd40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95851529" name="a4b064b0-8983-11f0-82fa-dbe35649a0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02568822" name="a4b064b0-8983-11f0-82fa-dbe35649a01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36860478" name="b4ef0610-8983-11f0-8084-f150ef3d4d8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1515846" name="b4ef0610-8983-11f0-8084-f150ef3d4d88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2920971" name="bae75810-8983-11f0-8e01-9fe1644d624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50481962" name="bae75810-8983-11f0-8e01-9fe1644d624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78739114" name="cbf83d90-8983-11f0-bec7-c751e83637c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2671820" name="cbf83d90-8983-11f0-bec7-c751e83637c1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98584708" name="dc093f40-8983-11f0-8d80-f54fa5545cd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2817557" name="dc093f40-8983-11f0-8d80-f54fa5545cd3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Schlafzimmer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72680535" name="80aee7c0-8984-11f0-b470-5b7ee6433e5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91256046" name="80aee7c0-8984-11f0-b470-5b7ee6433e5c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008723" name="83a59280-8984-11f0-8115-ada6b9b05bc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7662812" name="83a59280-8984-11f0-8115-ada6b9b05bc7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Kamin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88987328" name="98e1d230-8984-11f0-94ad-711e6955848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13113527" name="98e1d230-8984-11f0-94ad-711e6955848a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62472161" name="9e1d63e0-8984-11f0-8c24-110d50d6766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1342312" name="9e1d63e0-8984-11f0-8c24-110d50d6766e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110, 8415 Gräslikon</w:t>
          </w:r>
        </w:p>
        <w:p>
          <w:pPr>
            <w:spacing w:before="0" w:after="0"/>
          </w:pPr>
          <w:r>
            <w:t>476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footer.xml" Type="http://schemas.openxmlformats.org/officeDocument/2006/relationships/footer" Id="rId1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