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Unterzug</w:t>
            </w:r>
          </w:p>
          <w:p>
            <w:pPr>
              <w:spacing w:before="0" w:after="0" w:line="240" w:lineRule="auto"/>
            </w:pPr>
            <w:r>
              <w:t>Wasserleitung Auswurf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MaP-18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  <w:p>
            <w:pPr>
              <w:spacing w:before="0" w:after="0" w:line="240" w:lineRule="auto"/>
            </w:pPr>
            <w:r>
              <w:t>MaP-21</w:t>
            </w:r>
          </w:p>
          <w:p>
            <w:pPr>
              <w:spacing w:before="0" w:after="0" w:line="240" w:lineRule="auto"/>
            </w:pPr>
            <w:r>
              <w:t>MaP-22</w:t>
            </w:r>
          </w:p>
          <w:p>
            <w:pPr>
              <w:spacing w:before="0" w:after="0" w:line="240" w:lineRule="auto"/>
            </w:pPr>
            <w:r>
              <w:t>MaP-23</w:t>
            </w:r>
          </w:p>
          <w:p>
            <w:pPr>
              <w:spacing w:before="0" w:after="0" w:line="240" w:lineRule="auto"/>
            </w:pPr>
            <w:r>
              <w:t>MaP-24</w:t>
            </w:r>
          </w:p>
          <w:p>
            <w:pPr>
              <w:spacing w:before="0" w:after="0" w:line="240" w:lineRule="auto"/>
            </w:pPr>
            <w:r>
              <w:t>MaP-25</w:t>
            </w:r>
          </w:p>
          <w:p>
            <w:pPr>
              <w:spacing w:before="0" w:after="0" w:line="240" w:lineRule="auto"/>
            </w:pPr>
            <w:r>
              <w:t>MaP-26</w:t>
            </w:r>
          </w:p>
          <w:p>
            <w:pPr>
              <w:spacing w:before="0" w:after="0" w:line="240" w:lineRule="auto"/>
            </w:pPr>
            <w:r>
              <w:t>MaP-27</w:t>
            </w:r>
          </w:p>
          <w:p>
            <w:pPr>
              <w:spacing w:before="0" w:after="0" w:line="240" w:lineRule="auto"/>
            </w:pPr>
            <w:r>
              <w:t>MaP-28</w:t>
            </w:r>
          </w:p>
          <w:p>
            <w:pPr>
              <w:spacing w:before="0" w:after="0" w:line="240" w:lineRule="auto"/>
            </w:pPr>
            <w:r>
              <w:t>MaP-29</w:t>
            </w:r>
          </w:p>
          <w:p>
            <w:pPr>
              <w:spacing w:before="0" w:after="0" w:line="240" w:lineRule="auto"/>
            </w:pPr>
            <w:r>
              <w:t>MaP-30</w:t>
            </w:r>
          </w:p>
          <w:p>
            <w:pPr>
              <w:spacing w:before="0" w:after="0" w:line="240" w:lineRule="auto"/>
            </w:pPr>
            <w:r>
              <w:t>MaP-31</w:t>
            </w:r>
          </w:p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50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Trockenbausystem jünger 1990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  <w:p>
            <w:pPr>
              <w:spacing w:before="0" w:after="0" w:line="240" w:lineRule="auto"/>
            </w:pPr>
            <w:r>
              <w:t>VB-4</w:t>
            </w:r>
          </w:p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Hotel Flims Waldhaus Grand Hotel</w:t>
          </w:r>
        </w:p>
        <w:p>
          <w:pPr>
            <w:spacing w:before="0" w:after="0"/>
          </w:pPr>
          <w:r>
            <w:t>300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