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Hotel Flims Waldhaus Grand Hotel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300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4573369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604774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