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Hotel Flims Waldhaus Grand Hotel</w:t>
          </w:r>
        </w:p>
        <w:p>
          <w:pPr>
            <w:spacing w:before="0" w:after="0"/>
          </w:pPr>
          <w:r>
            <w:t>300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