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3001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Bad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753865753" name="1efa6510-81b7-11f0-b9c2-11cca244c6d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53785080" name="1efa6510-81b7-11f0-b9c2-11cca244c6d3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18636258" name="22e5d010-81b7-11f0-a423-3db562a0fcc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33952275" name="22e5d010-81b7-11f0-a423-3db562a0fccd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3001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WC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565246906" name="8a4596a0-81b7-11f0-ac21-e774e9c83e1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4643127" name="8a4596a0-81b7-11f0-ac21-e774e9c83e13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962759678" name="969a0580-81b7-11f0-905f-a359fd95dcb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05203107" name="969a0580-81b7-11f0-905f-a359fd95dcb9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3003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WC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643868125" name="141918c0-81b8-11f0-93d3-e9def7237be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03351687" name="141918c0-81b8-11f0-93d3-e9def7237bec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68803901" name="199b0240-81b8-11f0-acd3-c32f8b598e7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79280507" name="199b0240-81b8-11f0-acd3-c32f8b598e72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3003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Bad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129034701" name="2ea9a240-81b8-11f0-aa92-c504f869af4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34350682" name="2ea9a240-81b8-11f0-aa92-c504f869af4b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072082024" name="3349b740-81b8-11f0-a97e-c94a1002de3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37938957" name="3349b740-81b8-11f0-a97e-c94a1002de39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Office 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885980440" name="d19bf570-81b8-11f0-b392-5fb57bd96b3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50222491" name="d19bf570-81b8-11f0-b392-5fb57bd96b37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72152386" name="d5e20390-81b8-11f0-b573-058c3c289bd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83536470" name="d5e20390-81b8-11f0-b573-058c3c289bdb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Office 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Boden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181835900" name="f29fcd50-81b8-11f0-8f40-ed8e1665b4b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70490680" name="f29fcd50-81b8-11f0-8f40-ed8e1665b4b5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987084997" name="fd1012e0-81b8-11f0-8e52-0fa56c83f8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02718459" name="fd1012e0-81b8-11f0-8e52-0fa56c83f814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MaP-7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3006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Bad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581856765" name="5ca7d080-81b9-11f0-b108-6dc8ef1229a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94536016" name="5ca7d080-81b9-11f0-b108-6dc8ef1229a1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387059332" name="626da0d0-81b9-11f0-8acc-b57bd915dca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25020158" name="626da0d0-81b9-11f0-8acc-b57bd915dca3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MaP-8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3004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Bad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760304152" name="f7811490-81b9-11f0-b34e-cd6c399a65e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5376379" name="f7811490-81b9-11f0-b34e-cd6c399a65e2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517816367" name="30bd2e10-81ba-11f0-844e-f7c0d03f027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82180125" name="30bd2e10-81ba-11f0-844e-f7c0d03f027e.jp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MaP-9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3002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WC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879052305" name="e671e750-81ba-11f0-baa7-89517dba237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79378352" name="e671e750-81ba-11f0-baa7-89517dba237c.jpg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733155637" name="edff5840-81ba-11f0-97aa-dd16659a2b5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74632647" name="edff5840-81ba-11f0-97aa-dd16659a2b54.jpg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MaP-10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3002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Bad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175780201" name="b65f3b80-81ba-11f0-bbfa-b9d3ad49af0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23545303" name="b65f3b80-81ba-11f0-bbfa-b9d3ad49af0d.jpg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813707396" name="c2fd5d90-81ba-11f0-8e5f-794cff347b3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86409404" name="c2fd5d90-81ba-11f0-8e5f-794cff347b31.jpg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3301</w:t>
            </w:r>
          </w:p>
          <w:p>
            <w:pPr>
              <w:spacing w:before="0" w:after="0"/>
            </w:pPr>
            <w:r>
              <w:t>OG</w:t>
            </w:r>
          </w:p>
          <w:p>
            <w:pPr>
              <w:spacing w:before="0" w:after="0"/>
            </w:pPr>
            <w:r>
              <w:t>Bad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659065964" name="cb626270-81bd-11f0-ab20-4f1665cae16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79109356" name="cb626270-81bd-11f0-ab20-4f1665cae16e.jpg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326262892" name="d3c83200-81bd-11f0-a9dc-731c2120036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7569344" name="d3c83200-81bd-11f0-a9dc-731c21200368.jpg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3303</w:t>
            </w:r>
          </w:p>
          <w:p>
            <w:pPr>
              <w:spacing w:before="0" w:after="0"/>
            </w:pPr>
            <w:r>
              <w:t>OG</w:t>
            </w:r>
          </w:p>
          <w:p>
            <w:pPr>
              <w:spacing w:before="0" w:after="0"/>
            </w:pPr>
            <w:r>
              <w:t>Bad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513394662" name="6dafea20-81be-11f0-bd1c-dff84e063f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58894028" name="6dafea20-81be-11f0-bd1c-dff84e063f14.jpg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736520353" name="746152f0-81be-11f0-8ddf-cfc4b70fc55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75372027" name="746152f0-81be-11f0-8ddf-cfc4b70fc554.jpg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3309</w:t>
            </w:r>
          </w:p>
          <w:p>
            <w:pPr>
              <w:spacing w:before="0" w:after="0"/>
            </w:pPr>
            <w:r>
              <w:t>3. OG</w:t>
            </w:r>
          </w:p>
          <w:p>
            <w:pPr>
              <w:spacing w:before="0" w:after="0"/>
            </w:pPr>
            <w:r>
              <w:t>Bad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053502453" name="24233870-81bf-11f0-a7a9-6b72ea68122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15384736" name="24233870-81bf-11f0-a7a9-6b72ea68122b.jpg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824369759" name="2f1be7e0-81bf-11f0-8417-c1532b99657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01508464" name="2f1be7e0-81bf-11f0-8417-c1532b996574.jpg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3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Flims Waldhaus Silvana</w:t>
          </w:r>
        </w:p>
        <w:p>
          <w:pPr>
            <w:spacing w:before="0" w:after="0"/>
          </w:pPr>
          <w:r>
            <w:t>456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media/document_image_rId17.jpeg" Type="http://schemas.openxmlformats.org/officeDocument/2006/relationships/image" Id="rId17"/>
    <Relationship Target="media/document_image_rId18.jpeg" Type="http://schemas.openxmlformats.org/officeDocument/2006/relationships/image" Id="rId18"/>
    <Relationship Target="media/document_image_rId19.jpeg" Type="http://schemas.openxmlformats.org/officeDocument/2006/relationships/image" Id="rId19"/>
    <Relationship Target="media/document_image_rId20.jpeg" Type="http://schemas.openxmlformats.org/officeDocument/2006/relationships/image" Id="rId20"/>
    <Relationship Target="media/document_image_rId21.jpeg" Type="http://schemas.openxmlformats.org/officeDocument/2006/relationships/image" Id="rId21"/>
    <Relationship Target="media/document_image_rId22.jpeg" Type="http://schemas.openxmlformats.org/officeDocument/2006/relationships/image" Id="rId22"/>
    <Relationship Target="media/document_image_rId23.jpeg" Type="http://schemas.openxmlformats.org/officeDocument/2006/relationships/image" Id="rId23"/>
    <Relationship Target="media/document_image_rId24.jpeg" Type="http://schemas.openxmlformats.org/officeDocument/2006/relationships/image" Id="rId24"/>
    <Relationship Target="media/document_image_rId25.jpeg" Type="http://schemas.openxmlformats.org/officeDocument/2006/relationships/image" Id="rId25"/>
    <Relationship Target="media/document_image_rId26.jpeg" Type="http://schemas.openxmlformats.org/officeDocument/2006/relationships/image" Id="rId26"/>
    <Relationship Target="media/document_image_rId27.jpeg" Type="http://schemas.openxmlformats.org/officeDocument/2006/relationships/image" Id="rId27"/>
    <Relationship Target="media/document_image_rId28.jpeg" Type="http://schemas.openxmlformats.org/officeDocument/2006/relationships/image" Id="rId28"/>
    <Relationship Target="media/document_image_rId29.jpeg" Type="http://schemas.openxmlformats.org/officeDocument/2006/relationships/image" Id="rId29"/>
    <Relationship Target="footer.xml" Type="http://schemas.openxmlformats.org/officeDocument/2006/relationships/footer" Id="rId3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