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Landstrasse 16, 5300 Turgi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453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497123961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8861601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