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Landstrasse 16, 5300 Turgi</w:t>
          </w:r>
        </w:p>
        <w:p>
          <w:pPr>
            <w:spacing w:before="0" w:after="0"/>
          </w:pPr>
          <w:r>
            <w:t>453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