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WHG. Waidstrasse 48, 307 Illnau-Effretikon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457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871235803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75714935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