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1.OG links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2180556" name="4af486a0-8310-11f0-8746-5764248f9b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4345269" name="4af486a0-8310-11f0-8746-5764248f9b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11226406" name="4f414b80-8310-11f0-a6d4-cd47e8beb23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659468" name="4f414b80-8310-11f0-a6d4-cd47e8beb23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1.OG links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Klebstoffe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96204635" name="677658d0-8310-11f0-b7cf-8fb2d0f7bc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7524336" name="677658d0-8310-11f0-b7cf-8fb2d0f7bce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63776934" name="6c630730-8310-11f0-b39e-1901b3b45b9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9817555" name="6c630730-8310-11f0-b39e-1901b3b45b97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1.OG links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69656675" name="77b37390-8310-11f0-a0e3-11397941d4d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39137914" name="77b37390-8310-11f0-a0e3-11397941d4d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64225990" name="7c527720-8310-11f0-8bcb-55981f558fb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04464928" name="7c527720-8310-11f0-8bcb-55981f558fb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1. OG links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34734039" name="060eeed0-8311-11f0-b2cf-a114056ae2e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3056803" name="060eeed0-8311-11f0-b2cf-a114056ae2e3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51781002" name="0f0fecf0-8311-11f0-8cca-29623c5824d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962599" name="0f0fecf0-8311-11f0-8cca-29623c5824d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1. OG links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09881380" name="1d49bda0-8311-11f0-89be-33b4bd44673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1778352" name="1d49bda0-8311-11f0-89be-33b4bd446733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43807249" name="235ee670-8311-11f0-92a7-079f2325655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6655188" name="235ee670-8311-11f0-92a7-079f23256554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 </w:t>
            </w:r>
          </w:p>
          <w:p>
            <w:pPr>
              <w:spacing w:before="0" w:after="0"/>
            </w:pPr>
            <w:r>
              <w:t>1. OG links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Klebstoffe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40777854" name="301bb410-8311-11f0-81c3-cfdee83fc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35986636" name="301bb410-8311-11f0-81c3-cfdee83fc67a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41025849" name="3487e7d0-8311-11f0-8d53-01d1f74b14b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8042696" name="3487e7d0-8311-11f0-8d53-01d1f74b14b7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Waidstrasse 48, 307 Illnau-Effretikon</w:t>
          </w:r>
        </w:p>
        <w:p>
          <w:pPr>
            <w:spacing w:before="0" w:after="0"/>
          </w:pPr>
          <w:r>
            <w:t>457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