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Flims Waldhaus Silvana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6684045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206015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