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3001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49871017" name="1efa6510-81b7-11f0-b9c2-11cca244c6d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7122519" name="1efa6510-81b7-11f0-b9c2-11cca244c6d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45884989" name="22e5d010-81b7-11f0-a423-3db562a0fcc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8466988" name="22e5d010-81b7-11f0-a423-3db562a0fccd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3001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813993795" name="8a4596a0-81b7-11f0-ac21-e774e9c83e1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44393590" name="8a4596a0-81b7-11f0-ac21-e774e9c83e1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79882077" name="969a0580-81b7-11f0-905f-a359fd95d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38783616" name="969a0580-81b7-11f0-905f-a359fd95dcb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3003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75322949" name="141918c0-81b8-11f0-93d3-e9def7237be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1532845" name="141918c0-81b8-11f0-93d3-e9def7237be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810943606" name="199b0240-81b8-11f0-acd3-c32f8b598e7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5659302" name="199b0240-81b8-11f0-acd3-c32f8b598e7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3003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26571370" name="2ea9a240-81b8-11f0-aa92-c504f869af4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7450784" name="2ea9a240-81b8-11f0-aa92-c504f869af4b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911030981" name="3349b740-81b8-11f0-a97e-c94a1002de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2270383" name="3349b740-81b8-11f0-a97e-c94a1002de3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Office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680615195" name="d19bf570-81b8-11f0-b392-5fb57bd96b3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731792" name="d19bf570-81b8-11f0-b392-5fb57bd96b37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449050358" name="d5e20390-81b8-11f0-b573-058c3c289bd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00952238" name="d5e20390-81b8-11f0-b573-058c3c289bdb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Office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306785786" name="f29fcd50-81b8-11f0-8f40-ed8e1665b4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12269189" name="f29fcd50-81b8-11f0-8f40-ed8e1665b4b5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013308681" name="fd1012e0-81b8-11f0-8e52-0fa56c83f8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239082" name="fd1012e0-81b8-11f0-8e52-0fa56c83f814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3006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461679002" name="5ca7d080-81b9-11f0-b108-6dc8ef1229a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9542167" name="5ca7d080-81b9-11f0-b108-6dc8ef1229a1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405745746" name="626da0d0-81b9-11f0-8acc-b57bd915dc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2812479" name="626da0d0-81b9-11f0-8acc-b57bd915dca3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MaP-8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3004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420835410" name="f7811490-81b9-11f0-b34e-cd6c399a65e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1254360" name="f7811490-81b9-11f0-b34e-cd6c399a65e2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517234842" name="30bd2e10-81ba-11f0-844e-f7c0d03f027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4241681" name="30bd2e10-81ba-11f0-844e-f7c0d03f027e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MaP-9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3002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19128359" name="e671e750-81ba-11f0-baa7-89517dba237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6145633" name="e671e750-81ba-11f0-baa7-89517dba237c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37151588" name="edff5840-81ba-11f0-97aa-dd16659a2b5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38309102" name="edff5840-81ba-11f0-97aa-dd16659a2b54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MaP-10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3002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822725862" name="b65f3b80-81ba-11f0-bbfa-b9d3ad49af0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75110392" name="b65f3b80-81ba-11f0-bbfa-b9d3ad49af0d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944021322" name="c2fd5d90-81ba-11f0-8e5f-794cff347b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18837695" name="c2fd5d90-81ba-11f0-8e5f-794cff347b31.jp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3301</w:t>
            </w:r>
          </w:p>
          <w:p>
            <w:pPr>
              <w:spacing w:before="0" w:after="0"/>
            </w:pPr>
            <w:r>
              <w:t>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317417811" name="cb626270-81bd-11f0-ab20-4f1665cae16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76027355" name="cb626270-81bd-11f0-ab20-4f1665cae16e.jp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025188741" name="d3c83200-81bd-11f0-a9dc-731c2120036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8954923" name="d3c83200-81bd-11f0-a9dc-731c21200368.jpg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3303</w:t>
            </w:r>
          </w:p>
          <w:p>
            <w:pPr>
              <w:spacing w:before="0" w:after="0"/>
            </w:pPr>
            <w:r>
              <w:t>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957801851" name="6dafea20-81be-11f0-bd1c-dff84e063f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76446636" name="6dafea20-81be-11f0-bd1c-dff84e063f14.jp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564859275" name="746152f0-81be-11f0-8ddf-cfc4b70fc55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9567113" name="746152f0-81be-11f0-8ddf-cfc4b70fc554.jpg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3309</w:t>
            </w:r>
          </w:p>
          <w:p>
            <w:pPr>
              <w:spacing w:before="0" w:after="0"/>
            </w:pPr>
            <w:r>
              <w:t>3. 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48240934" name="24233870-81bf-11f0-a7a9-6b72ea68122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71921400" name="24233870-81bf-11f0-a7a9-6b72ea68122b.jpg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34760402" name="2f1be7e0-81bf-11f0-8417-c1532b99657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3834623" name="2f1be7e0-81bf-11f0-8417-c1532b996574.jpg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3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Silvana</w:t>
          </w:r>
        </w:p>
        <w:p>
          <w:pPr>
            <w:spacing w:before="0" w:after="0"/>
          </w:pPr>
          <w:r>
            <w:t>456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media/document_image_rId20.jpeg" Type="http://schemas.openxmlformats.org/officeDocument/2006/relationships/image" Id="rId20"/>
    <Relationship Target="media/document_image_rId21.jpeg" Type="http://schemas.openxmlformats.org/officeDocument/2006/relationships/image" Id="rId21"/>
    <Relationship Target="media/document_image_rId22.jpeg" Type="http://schemas.openxmlformats.org/officeDocument/2006/relationships/image" Id="rId22"/>
    <Relationship Target="media/document_image_rId23.jpeg" Type="http://schemas.openxmlformats.org/officeDocument/2006/relationships/image" Id="rId23"/>
    <Relationship Target="media/document_image_rId24.jpeg" Type="http://schemas.openxmlformats.org/officeDocument/2006/relationships/image" Id="rId24"/>
    <Relationship Target="media/document_image_rId25.jpeg" Type="http://schemas.openxmlformats.org/officeDocument/2006/relationships/image" Id="rId25"/>
    <Relationship Target="media/document_image_rId26.jpeg" Type="http://schemas.openxmlformats.org/officeDocument/2006/relationships/image" Id="rId26"/>
    <Relationship Target="media/document_image_rId27.jpeg" Type="http://schemas.openxmlformats.org/officeDocument/2006/relationships/image" Id="rId27"/>
    <Relationship Target="media/document_image_rId28.jpeg" Type="http://schemas.openxmlformats.org/officeDocument/2006/relationships/image" Id="rId28"/>
    <Relationship Target="media/document_image_rId29.jpeg" Type="http://schemas.openxmlformats.org/officeDocument/2006/relationships/image" Id="rId29"/>
    <Relationship Target="footer.xml" Type="http://schemas.openxmlformats.org/officeDocument/2006/relationships/footer" Id="rId3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