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Kantonsstrasse 102, 8807 Freienbach</w:t>
          </w:r>
        </w:p>
        <w:p>
          <w:pPr>
            <w:spacing w:before="0" w:after="0"/>
          </w:pPr>
          <w:r>
            <w:t>468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