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Kantonsstrasse 102, 8807 Freienbach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468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61566765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82532397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