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2. OG Kantonsstrasse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35177214" name="dcba2980-88a3-11f0-8f80-2534025fb06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1263204" name="dcba2980-88a3-11f0-8f80-2534025fb06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76936479" name="e1deb0c0-88a3-11f0-8df1-cf156b4c009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04350472" name="e1deb0c0-88a3-11f0-8df1-cf156b4c009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2. OG Kantonsstrasse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07154107" name="0c187970-88a4-11f0-9d9c-df6932836a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12653457" name="0c187970-88a4-11f0-9d9c-df6932836aeb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46753718" name="0fd72f20-88a4-11f0-98aa-bf8e5b781e8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6677341" name="0fd72f20-88a4-11f0-98aa-bf8e5b781e88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2. OG Hauptstrasse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76651996" name="6a4de7f0-88a4-11f0-bbfd-5dba70412d5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936602" name="6a4de7f0-88a4-11f0-bbfd-5dba70412d5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71876734" name="6f9eaf50-88a4-11f0-a94e-0f8c9986173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8364209" name="6f9eaf50-88a4-11f0-a94e-0f8c9986173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2. OG Hauptstrasse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19503569" name="868b3710-88a4-11f0-95d9-838e71cb37d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75209503" name="868b3710-88a4-11f0-95d9-838e71cb37d4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47293602" name="89df1d00-88a4-11f0-a8f4-5b987380cfe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47705751" name="89df1d00-88a4-11f0-a8f4-5b987380cfe3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Kantonsstrasse 102, 8807 Freienbach</w:t>
          </w:r>
        </w:p>
        <w:p>
          <w:pPr>
            <w:spacing w:before="0" w:after="0"/>
          </w:pPr>
          <w:r>
            <w:t>468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