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Nordstrasse 28, 9410 Heiden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472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0714037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996791727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