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Flims Waldhaus Silvana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456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135580527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67312911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