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3001</w:t>
            </w:r>
          </w:p>
          <w:p>
            <w:pPr>
              <w:spacing w:before="0" w:after="0"/>
            </w:pPr>
            <w:r>
              <w:t>EG</w:t>
            </w:r>
          </w:p>
          <w:p>
            <w:pPr>
              <w:spacing w:before="0" w:after="0"/>
            </w:pPr>
            <w:r>
              <w:t>Bad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Fliesenkleber 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850638358" name="1efa6510-81b7-11f0-b9c2-11cca244c6d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55332789" name="1efa6510-81b7-11f0-b9c2-11cca244c6d3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423679045" name="22e5d010-81b7-11f0-a423-3db562a0fccd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64424749" name="22e5d010-81b7-11f0-a423-3db562a0fccd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3001</w:t>
            </w:r>
          </w:p>
          <w:p>
            <w:pPr>
              <w:spacing w:before="0" w:after="0"/>
            </w:pPr>
            <w:r>
              <w:t>EG</w:t>
            </w:r>
          </w:p>
          <w:p>
            <w:pPr>
              <w:spacing w:before="0" w:after="0"/>
            </w:pPr>
            <w:r>
              <w:t>WC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Fliesenkleber 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2045556347" name="8a4596a0-81b7-11f0-ac21-e774e9c83e1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63583638" name="8a4596a0-81b7-11f0-ac21-e774e9c83e13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063615123" name="969a0580-81b7-11f0-905f-a359fd95dcb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86355025" name="969a0580-81b7-11f0-905f-a359fd95dcb9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3003</w:t>
            </w:r>
          </w:p>
          <w:p>
            <w:pPr>
              <w:spacing w:before="0" w:after="0"/>
            </w:pPr>
            <w:r>
              <w:t>EG</w:t>
            </w:r>
          </w:p>
          <w:p>
            <w:pPr>
              <w:spacing w:before="0" w:after="0"/>
            </w:pPr>
            <w:r>
              <w:t>WC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Fliesenkleber 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482519527" name="141918c0-81b8-11f0-93d3-e9def7237be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54410032" name="141918c0-81b8-11f0-93d3-e9def7237bec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14724178" name="199b0240-81b8-11f0-acd3-c32f8b598e7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52255790" name="199b0240-81b8-11f0-acd3-c32f8b598e72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3003</w:t>
            </w:r>
          </w:p>
          <w:p>
            <w:pPr>
              <w:spacing w:before="0" w:after="0"/>
            </w:pPr>
            <w:r>
              <w:t>EG</w:t>
            </w:r>
          </w:p>
          <w:p>
            <w:pPr>
              <w:spacing w:before="0" w:after="0"/>
            </w:pPr>
            <w:r>
              <w:t>Bad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Fliesenkleber 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766496278" name="2ea9a240-81b8-11f0-aa92-c504f869af4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51696311" name="2ea9a240-81b8-11f0-aa92-c504f869af4b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454779861" name="3349b740-81b8-11f0-a97e-c94a1002de3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99563955" name="3349b740-81b8-11f0-a97e-c94a1002de39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MaP-5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Office </w:t>
            </w:r>
          </w:p>
          <w:p>
            <w:pPr>
              <w:spacing w:before="0" w:after="0"/>
            </w:pPr>
            <w:r>
              <w:t>EG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Fliesenkleber 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392045299" name="d19bf570-81b8-11f0-b392-5fb57bd96b37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65305865" name="d19bf570-81b8-11f0-b392-5fb57bd96b37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278525652" name="d5e20390-81b8-11f0-b573-058c3c289bd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6883337" name="d5e20390-81b8-11f0-b573-058c3c289bdb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MaP-6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Office </w:t>
            </w:r>
          </w:p>
          <w:p>
            <w:pPr>
              <w:spacing w:before="0" w:after="0"/>
            </w:pPr>
            <w:r>
              <w:t>EG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Fliesenkleber </w:t>
            </w:r>
          </w:p>
          <w:p>
            <w:pPr>
              <w:spacing w:before="0" w:after="0"/>
            </w:pPr>
            <w:r>
              <w:t>Boden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2074991243" name="f29fcd50-81b8-11f0-8f40-ed8e1665b4b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128795064" name="f29fcd50-81b8-11f0-8f40-ed8e1665b4b5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863760047" name="fd1012e0-81b8-11f0-8e52-0fa56c83f81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44980141" name="fd1012e0-81b8-11f0-8e52-0fa56c83f814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MaP-7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3006</w:t>
            </w:r>
          </w:p>
          <w:p>
            <w:pPr>
              <w:spacing w:before="0" w:after="0"/>
            </w:pPr>
            <w:r>
              <w:t>EG</w:t>
            </w:r>
          </w:p>
          <w:p>
            <w:pPr>
              <w:spacing w:before="0" w:after="0"/>
            </w:pPr>
            <w:r>
              <w:t>Bad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Fliesenkleber 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923181092" name="5ca7d080-81b9-11f0-b108-6dc8ef1229a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38249909" name="5ca7d080-81b9-11f0-b108-6dc8ef1229a1.jp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2068323795" name="626da0d0-81b9-11f0-8acc-b57bd915dca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08159534" name="626da0d0-81b9-11f0-8acc-b57bd915dca3.jpg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MaP-8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3004</w:t>
            </w:r>
          </w:p>
          <w:p>
            <w:pPr>
              <w:spacing w:before="0" w:after="0"/>
            </w:pPr>
            <w:r>
              <w:t>EG</w:t>
            </w:r>
          </w:p>
          <w:p>
            <w:pPr>
              <w:spacing w:before="0" w:after="0"/>
            </w:pPr>
            <w:r>
              <w:t>Bad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Fliesenkleber 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504118375" name="f7811490-81b9-11f0-b34e-cd6c399a65e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61089946" name="f7811490-81b9-11f0-b34e-cd6c399a65e2.jpg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170736949" name="30bd2e10-81ba-11f0-844e-f7c0d03f027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94875781" name="30bd2e10-81ba-11f0-844e-f7c0d03f027e.jpg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MaP-9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3002</w:t>
            </w:r>
          </w:p>
          <w:p>
            <w:pPr>
              <w:spacing w:before="0" w:after="0"/>
            </w:pPr>
            <w:r>
              <w:t>EG</w:t>
            </w:r>
          </w:p>
          <w:p>
            <w:pPr>
              <w:spacing w:before="0" w:after="0"/>
            </w:pPr>
            <w:r>
              <w:t>WC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Fliesenkleber 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00356280" name="e671e750-81ba-11f0-baa7-89517dba237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63742611" name="e671e750-81ba-11f0-baa7-89517dba237c.jpg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555480316" name="edff5840-81ba-11f0-97aa-dd16659a2b5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94128652" name="edff5840-81ba-11f0-97aa-dd16659a2b54.jpg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MaP-10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3002</w:t>
            </w:r>
          </w:p>
          <w:p>
            <w:pPr>
              <w:spacing w:before="0" w:after="0"/>
            </w:pPr>
            <w:r>
              <w:t>EG</w:t>
            </w:r>
          </w:p>
          <w:p>
            <w:pPr>
              <w:spacing w:before="0" w:after="0"/>
            </w:pPr>
            <w:r>
              <w:t>Bad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Fliesenkleber 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945901990" name="b65f3b80-81ba-11f0-bbfa-b9d3ad49af0d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95451626" name="b65f3b80-81ba-11f0-bbfa-b9d3ad49af0d.jpg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807170875" name="c2fd5d90-81ba-11f0-8e5f-794cff347b3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94575133" name="c2fd5d90-81ba-11f0-8e5f-794cff347b31.jpg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MaP-11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3301</w:t>
            </w:r>
          </w:p>
          <w:p>
            <w:pPr>
              <w:spacing w:before="0" w:after="0"/>
            </w:pPr>
            <w:r>
              <w:t>OG</w:t>
            </w:r>
          </w:p>
          <w:p>
            <w:pPr>
              <w:spacing w:before="0" w:after="0"/>
            </w:pPr>
            <w:r>
              <w:t>Bad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Fliesenkleber 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508850302" name="cb626270-81bd-11f0-ab20-4f1665cae16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74472495" name="cb626270-81bd-11f0-ab20-4f1665cae16e.jpg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712772316" name="d3c83200-81bd-11f0-a9dc-731c21200368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36631624" name="d3c83200-81bd-11f0-a9dc-731c21200368.jpg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MaP-12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3303</w:t>
            </w:r>
          </w:p>
          <w:p>
            <w:pPr>
              <w:spacing w:before="0" w:after="0"/>
            </w:pPr>
            <w:r>
              <w:t>OG</w:t>
            </w:r>
          </w:p>
          <w:p>
            <w:pPr>
              <w:spacing w:before="0" w:after="0"/>
            </w:pPr>
            <w:r>
              <w:t>Bad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Fliesenkleber 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507789306" name="6dafea20-81be-11f0-bd1c-dff84e063f1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11173376" name="6dafea20-81be-11f0-bd1c-dff84e063f14.jpg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272009368" name="746152f0-81be-11f0-8ddf-cfc4b70fc55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47179056" name="746152f0-81be-11f0-8ddf-cfc4b70fc554.jpg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MaP-13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3309</w:t>
            </w:r>
          </w:p>
          <w:p>
            <w:pPr>
              <w:spacing w:before="0" w:after="0"/>
            </w:pPr>
            <w:r>
              <w:t>3. OG</w:t>
            </w:r>
          </w:p>
          <w:p>
            <w:pPr>
              <w:spacing w:before="0" w:after="0"/>
            </w:pPr>
            <w:r>
              <w:t>Bad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Fliesenkleber 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634033687" name="24233870-81bf-11f0-a7a9-6b72ea68122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84612219" name="24233870-81bf-11f0-a7a9-6b72ea68122b.jpg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27685410" name="2f1be7e0-81bf-11f0-8417-c1532b99657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28678914" name="2f1be7e0-81bf-11f0-8417-c1532b996574.jpg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30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Flims Waldhaus Silvana</w:t>
          </w:r>
        </w:p>
        <w:p>
          <w:pPr>
            <w:spacing w:before="0" w:after="0"/>
          </w:pPr>
          <w:r>
            <w:t>456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Einzelproben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media/document_image_rId14.jpeg" Type="http://schemas.openxmlformats.org/officeDocument/2006/relationships/image" Id="rId14"/>
    <Relationship Target="media/document_image_rId15.jpeg" Type="http://schemas.openxmlformats.org/officeDocument/2006/relationships/image" Id="rId15"/>
    <Relationship Target="media/document_image_rId16.jpeg" Type="http://schemas.openxmlformats.org/officeDocument/2006/relationships/image" Id="rId16"/>
    <Relationship Target="media/document_image_rId17.jpeg" Type="http://schemas.openxmlformats.org/officeDocument/2006/relationships/image" Id="rId17"/>
    <Relationship Target="media/document_image_rId18.jpeg" Type="http://schemas.openxmlformats.org/officeDocument/2006/relationships/image" Id="rId18"/>
    <Relationship Target="media/document_image_rId19.jpeg" Type="http://schemas.openxmlformats.org/officeDocument/2006/relationships/image" Id="rId19"/>
    <Relationship Target="media/document_image_rId20.jpeg" Type="http://schemas.openxmlformats.org/officeDocument/2006/relationships/image" Id="rId20"/>
    <Relationship Target="media/document_image_rId21.jpeg" Type="http://schemas.openxmlformats.org/officeDocument/2006/relationships/image" Id="rId21"/>
    <Relationship Target="media/document_image_rId22.jpeg" Type="http://schemas.openxmlformats.org/officeDocument/2006/relationships/image" Id="rId22"/>
    <Relationship Target="media/document_image_rId23.jpeg" Type="http://schemas.openxmlformats.org/officeDocument/2006/relationships/image" Id="rId23"/>
    <Relationship Target="media/document_image_rId24.jpeg" Type="http://schemas.openxmlformats.org/officeDocument/2006/relationships/image" Id="rId24"/>
    <Relationship Target="media/document_image_rId25.jpeg" Type="http://schemas.openxmlformats.org/officeDocument/2006/relationships/image" Id="rId25"/>
    <Relationship Target="media/document_image_rId26.jpeg" Type="http://schemas.openxmlformats.org/officeDocument/2006/relationships/image" Id="rId26"/>
    <Relationship Target="media/document_image_rId27.jpeg" Type="http://schemas.openxmlformats.org/officeDocument/2006/relationships/image" Id="rId27"/>
    <Relationship Target="media/document_image_rId28.jpeg" Type="http://schemas.openxmlformats.org/officeDocument/2006/relationships/image" Id="rId28"/>
    <Relationship Target="media/document_image_rId29.jpeg" Type="http://schemas.openxmlformats.org/officeDocument/2006/relationships/image" Id="rId29"/>
    <Relationship Target="footer.xml" Type="http://schemas.openxmlformats.org/officeDocument/2006/relationships/footer" Id="rId30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