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Tellstrasse 23, 9400 Rorschach</w:t>
          </w:r>
        </w:p>
        <w:p>
          <w:pPr>
            <w:spacing w:before="0" w:after="0"/>
          </w:pPr>
          <w:r>
            <w:t>471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