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MFH. Tellstrasse 23, 9400 Rorschach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471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52650" cy="2880000"/>
            <wp:effectExtent l="0" t="0" r="0" b="0"/>
            <wp:docPr id="541145319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87725372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