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Adlibogenstrasse 29, 8155 Niederhasli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49508230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2048602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