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Adlibogenstrasse 29, 8155 Niederhasli</w:t>
          </w:r>
        </w:p>
        <w:p>
          <w:pPr>
            <w:spacing w:before="0" w:after="0"/>
          </w:pPr>
          <w:r>
            <w:t>469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