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Belmont</w:t>
          </w:r>
        </w:p>
        <w:p>
          <w:pPr>
            <w:spacing w:before="0" w:after="0"/>
          </w:pPr>
          <w:r>
            <w:t>459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