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Flims Waldhaus Belmont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459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962400" cy="2880000"/>
            <wp:effectExtent l="0" t="0" r="0" b="0"/>
            <wp:docPr id="19007514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05861658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