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Belmont</w:t>
            </w:r>
          </w:p>
          <w:p>
            <w:pPr>
              <w:spacing w:before="0" w:after="0"/>
            </w:pPr>
            <w:r>
              <w:t>5. OG</w:t>
            </w:r>
          </w:p>
          <w:p>
            <w:pPr>
              <w:spacing w:before="0" w:after="0"/>
            </w:pPr>
            <w:r>
              <w:t>Gang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Verputz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27004754" name="9bd91860-8261-11f0-8bcc-89e5cb85809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2635920" name="9bd91860-8261-11f0-8bcc-89e5cb858094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28828047" name="a23fbc90-8261-11f0-ab97-377c1a292c4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7600280" name="a23fbc90-8261-11f0-ab97-377c1a292c4d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Belmont</w:t>
            </w:r>
          </w:p>
          <w:p>
            <w:pPr>
              <w:spacing w:before="0" w:after="0"/>
            </w:pPr>
            <w:r>
              <w:t>4. OG</w:t>
            </w:r>
          </w:p>
          <w:p>
            <w:pPr>
              <w:spacing w:before="0" w:after="0"/>
            </w:pPr>
            <w:r>
              <w:t>Gang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Verputz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69760045" name="68f894a0-8263-11f0-bc95-41c31be85c7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2911547" name="68f894a0-8263-11f0-bc95-41c31be85c7d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29859239" name="6f4a0320-8263-11f0-9941-dd7c72bd743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5570938" name="6f4a0320-8263-11f0-9941-dd7c72bd743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Belmont</w:t>
            </w:r>
          </w:p>
          <w:p>
            <w:pPr>
              <w:spacing w:before="0" w:after="0"/>
            </w:pPr>
            <w:r>
              <w:t>3. OG</w:t>
            </w:r>
          </w:p>
          <w:p>
            <w:pPr>
              <w:spacing w:before="0" w:after="0"/>
            </w:pPr>
            <w:r>
              <w:t>Gang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Verputz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425879270" name="ebd19700-8263-11f0-88c2-c3be6974291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676207" name="ebd19700-8263-11f0-88c2-c3be6974291b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63573313" name="f73675c0-8263-11f0-868c-213fdf0f440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5781150" name="f73675c0-8263-11f0-868c-213fdf0f440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Belmont</w:t>
            </w:r>
          </w:p>
          <w:p>
            <w:pPr>
              <w:spacing w:before="0" w:after="0"/>
            </w:pPr>
            <w:r>
              <w:t>2. OG</w:t>
            </w:r>
          </w:p>
          <w:p>
            <w:pPr>
              <w:spacing w:before="0" w:after="0"/>
            </w:pPr>
            <w:r>
              <w:t>Gang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Verputz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776304126" name="41cb0510-8264-11f0-b3df-cb031a2b591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7599492" name="41cb0510-8264-11f0-b3df-cb031a2b5916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130365750" name="4b9b8830-8264-11f0-88ab-efbf9007de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5465449" name="4b9b8830-8264-11f0-88ab-efbf9007de43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Belmont</w:t>
            </w:r>
          </w:p>
          <w:p>
            <w:pPr>
              <w:spacing w:before="0" w:after="0"/>
            </w:pPr>
            <w:r>
              <w:t>1. OG</w:t>
            </w:r>
          </w:p>
          <w:p>
            <w:pPr>
              <w:spacing w:before="0" w:after="0"/>
            </w:pPr>
            <w:r>
              <w:t>Gang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Verputz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667523390" name="83b5de00-8264-11f0-b542-af9007d2a4e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7089114" name="83b5de00-8264-11f0-b542-af9007d2a4e0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7791306" name="8b3da9a0-8264-11f0-b341-cb09f7c9fa0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12733448" name="8b3da9a0-8264-11f0-b341-cb09f7c9fa0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Belmont</w:t>
          </w:r>
        </w:p>
        <w:p>
          <w:pPr>
            <w:spacing w:before="0" w:after="0"/>
          </w:pPr>
          <w:r>
            <w:t>459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