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Cushion Vinyl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43903882" name="f6c3d110-8253-11f0-894d-4988a3cffa8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5091832" name="f6c3d110-8253-11f0-894d-4988a3cffa8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9068607" name="fd9ce620-8253-11f0-a275-e58a150999a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3836965" name="fd9ce620-8253-11f0-a275-e58a150999a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52476958" name="24f8c6c0-8255-11f0-ab29-af240d92468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3700323" name="24f8c6c0-8255-11f0-ab29-af240d92468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34908329" name="30ad2510-8255-11f0-83cf-3583bd0f48f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1113605" name="30ad2510-8255-11f0-83cf-3583bd0f48f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48504283" name="92d307a0-8255-11f0-9608-f3d27336d32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5711304" name="92d307a0-8255-11f0-9608-f3d27336d32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8122953" name="9c205100-8255-11f0-837d-cff097bf2c0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9519176" name="9c205100-8255-11f0-837d-cff097bf2c08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72415802" name="1235a7f0-8256-11f0-b5cb-45638a83a3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9999738" name="1235a7f0-8256-11f0-b5cb-45638a83a3f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78928021" name="18fd30d0-8256-11f0-a907-4b24dfe438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2942975" name="18fd30d0-8256-11f0-a907-4b24dfe4387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62029241" name="69d0df20-8256-11f0-8ef3-1f7f999bde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6164835" name="69d0df20-8256-11f0-8ef3-1f7f999bde9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0562315" name="70f3a760-8256-11f0-b998-4b3fae957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6184172" name="70f3a760-8256-11f0-b998-4b3fae9576c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2. Lage 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71579624" name="344ac160-8259-11f0-a164-ad21fe703b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5544362" name="344ac160-8259-11f0-a164-ad21fe703b6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35584021" name="3a3be770-8259-11f0-8706-0b15bd0b1e8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6529605" name="3a3be770-8259-11f0-8706-0b15bd0b1e8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Damen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30592673" name="e126a880-825a-11f0-93ae-995f3c6d70d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8672766" name="e126a880-825a-11f0-93ae-995f3c6d70d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06924424" name="e6c4cc90-825a-11f0-822c-81ee7d384c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6574472" name="e6c4cc90-825a-11f0-822c-81ee7d384ce5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Herren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07910485" name="c876f020-825e-11f0-ae74-c9874109e88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1490946" name="c876f020-825e-11f0-ae74-c9874109e88f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12804422" name="cc0a9e30-825e-11f0-84b6-2b78ded59a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4631029" name="cc0a9e30-825e-11f0-84b6-2b78ded59ae4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Pavillon </w:t>
          </w:r>
        </w:p>
        <w:p>
          <w:pPr>
            <w:spacing w:before="0" w:after="0"/>
          </w:pPr>
          <w:r>
            <w:t>458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