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Breitenacher 37, 8906 Bonstetten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424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1556923433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00086921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