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Thurbruggstrasse 49, 215 Schönenberg an der Thur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3266048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0365136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