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87180330" name="252a2a40-8727-11f0-ab7e-93b9edf5485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7196482" name="252a2a40-8727-11f0-ab7e-93b9edf5485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80272529" name="2da863d0-8727-11f0-863a-5b2a26e9257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9352610" name="2da863d0-8727-11f0-863a-5b2a26e9257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74427428" name="3e016b00-8727-11f0-9ee8-87cf96b22c5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5997473" name="3e016b00-8727-11f0-9ee8-87cf96b22c5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76154582" name="4243a890-8727-11f0-b2ec-5d6eafde8ce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9100098" name="4243a890-8727-11f0-b2ec-5d6eafde8ce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63466092" name="4edd5dd0-8727-11f0-87d0-dbe10b2e56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2517094" name="4edd5dd0-8727-11f0-87d0-dbe10b2e56e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32586165" name="53d2e5d0-8727-11f0-b01e-ede994bd61b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6263010" name="53d2e5d0-8727-11f0-b01e-ede994bd61b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11202213" name="5ddffcc0-8727-11f0-b08f-3d1fc12d785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3639938" name="5ddffcc0-8727-11f0-b08f-3d1fc12d785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30579734" name="63cb5670-8727-11f0-82c2-af10e98508d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4963470" name="63cb5670-8727-11f0-82c2-af10e98508d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Thurbruggstrasse 49, 215 Schönenberg an der Thur</w:t>
          </w:r>
        </w:p>
        <w:p>
          <w:pPr>
            <w:spacing w:before="0" w:after="0"/>
          </w:pPr>
          <w:r>
            <w:t>467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